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9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2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(079024—040)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(079024—040)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英美短篇小说阅读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(r079027—001)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 B5-307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